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73F77" w14:textId="5A7D00E1" w:rsidR="00A06427" w:rsidRPr="000776DB" w:rsidRDefault="00943686" w:rsidP="00052CC1">
      <w:pPr>
        <w:pStyle w:val="Ttulo1"/>
        <w:rPr>
          <w:lang w:val="es-ES"/>
        </w:rPr>
      </w:pPr>
      <w:r w:rsidRPr="000776DB">
        <w:rPr>
          <w:lang w:val="es-ES"/>
        </w:rPr>
        <w:t>DECLARACIÓN RESPONSABLE SOBRE NIVEL DE RENTA FAMILIAR</w:t>
      </w:r>
      <w:r w:rsidR="00052CC1" w:rsidRPr="000776DB">
        <w:rPr>
          <w:lang w:val="es-ES"/>
        </w:rPr>
        <w:t>. PLAN CORRESPONSABLES 2025-2026.</w:t>
      </w:r>
    </w:p>
    <w:p w14:paraId="08978D9C" w14:textId="77777777" w:rsidR="00052CC1" w:rsidRPr="000776DB" w:rsidRDefault="00052CC1" w:rsidP="004B73EB">
      <w:pPr>
        <w:jc w:val="both"/>
        <w:rPr>
          <w:lang w:val="es-ES"/>
        </w:rPr>
      </w:pPr>
    </w:p>
    <w:p w14:paraId="734CDAD6" w14:textId="48C56721" w:rsidR="004B73EB" w:rsidRPr="00552218" w:rsidRDefault="004B73EB" w:rsidP="004B73EB">
      <w:pPr>
        <w:jc w:val="both"/>
        <w:rPr>
          <w:lang w:val="es-ES"/>
        </w:rPr>
      </w:pPr>
      <w:r w:rsidRPr="00552218">
        <w:rPr>
          <w:lang w:val="es-ES"/>
        </w:rPr>
        <w:t>En el Plan Corresponsables 25-26, los procesos de valoración de acceso a los servicios de cuidados deberán considerar como criterio preferente el nivel de renta de las personas que soliciten la participación en los mismos, por ello resulta necesario cumplimentar el presente formulario.</w:t>
      </w:r>
    </w:p>
    <w:p w14:paraId="3A0A901F" w14:textId="00A22E0C" w:rsidR="00A06427" w:rsidRPr="000776DB" w:rsidRDefault="00943686">
      <w:pPr>
        <w:rPr>
          <w:lang w:val="es-ES"/>
        </w:rPr>
      </w:pPr>
      <w:r w:rsidRPr="000776DB">
        <w:rPr>
          <w:lang w:val="es-ES"/>
        </w:rPr>
        <w:t>D./Dª _______________________________________________</w:t>
      </w:r>
      <w:r w:rsidR="00052CC1" w:rsidRPr="000776DB">
        <w:rPr>
          <w:lang w:val="es-ES"/>
        </w:rPr>
        <w:t>_______________________________________</w:t>
      </w:r>
      <w:r w:rsidRPr="000776DB">
        <w:rPr>
          <w:lang w:val="es-ES"/>
        </w:rPr>
        <w:t>,</w:t>
      </w:r>
    </w:p>
    <w:p w14:paraId="4247D193" w14:textId="591039A4" w:rsidR="00A06427" w:rsidRPr="000776DB" w:rsidRDefault="00943686">
      <w:pPr>
        <w:rPr>
          <w:lang w:val="es-ES"/>
        </w:rPr>
      </w:pPr>
      <w:r w:rsidRPr="000776DB">
        <w:rPr>
          <w:lang w:val="es-ES"/>
        </w:rPr>
        <w:t xml:space="preserve">con DNI/NIE </w:t>
      </w:r>
      <w:proofErr w:type="spellStart"/>
      <w:r w:rsidRPr="000776DB">
        <w:rPr>
          <w:lang w:val="es-ES"/>
        </w:rPr>
        <w:t>nº</w:t>
      </w:r>
      <w:proofErr w:type="spellEnd"/>
      <w:r w:rsidRPr="000776DB">
        <w:rPr>
          <w:lang w:val="es-ES"/>
        </w:rPr>
        <w:t xml:space="preserve"> ________________________,</w:t>
      </w:r>
      <w:r w:rsidR="00052CC1" w:rsidRPr="000776DB">
        <w:rPr>
          <w:lang w:val="es-ES"/>
        </w:rPr>
        <w:t xml:space="preserve"> como madre/padre o tutor/a de________________________</w:t>
      </w:r>
    </w:p>
    <w:p w14:paraId="583FC5D9" w14:textId="3C85F442" w:rsidR="00A06427" w:rsidRPr="000776DB" w:rsidRDefault="00052CC1">
      <w:pPr>
        <w:rPr>
          <w:lang w:val="es-ES"/>
        </w:rPr>
      </w:pPr>
      <w:r w:rsidRPr="000776DB">
        <w:rPr>
          <w:lang w:val="es-ES"/>
        </w:rPr>
        <w:t>___________________________________________</w:t>
      </w:r>
      <w:r w:rsidR="00943686" w:rsidRPr="000776DB">
        <w:rPr>
          <w:lang w:val="es-ES"/>
        </w:rPr>
        <w:t>domicilio en ____________________________________________</w:t>
      </w:r>
      <w:r w:rsidRPr="000776DB">
        <w:rPr>
          <w:lang w:val="es-ES"/>
        </w:rPr>
        <w:t>_</w:t>
      </w:r>
      <w:r w:rsidR="00943686" w:rsidRPr="000776DB">
        <w:rPr>
          <w:lang w:val="es-ES"/>
        </w:rPr>
        <w:t>,</w:t>
      </w:r>
    </w:p>
    <w:p w14:paraId="219600AF" w14:textId="77777777" w:rsidR="00A06427" w:rsidRPr="000776DB" w:rsidRDefault="00943686">
      <w:pPr>
        <w:rPr>
          <w:lang w:val="es-ES"/>
        </w:rPr>
      </w:pPr>
      <w:r w:rsidRPr="000776DB">
        <w:rPr>
          <w:lang w:val="es-ES"/>
        </w:rPr>
        <w:t>teléfono ___________________ y correo electrónico __________________________,</w:t>
      </w:r>
    </w:p>
    <w:p w14:paraId="12A4EDCD" w14:textId="77777777" w:rsidR="00A06427" w:rsidRPr="000776DB" w:rsidRDefault="00A06427">
      <w:pPr>
        <w:rPr>
          <w:lang w:val="es-ES"/>
        </w:rPr>
      </w:pPr>
    </w:p>
    <w:p w14:paraId="5C439C1A" w14:textId="3CCFC63D" w:rsidR="00A06427" w:rsidRPr="000776DB" w:rsidRDefault="00943686">
      <w:pPr>
        <w:rPr>
          <w:lang w:val="es-ES"/>
        </w:rPr>
      </w:pPr>
      <w:r w:rsidRPr="000776DB">
        <w:rPr>
          <w:lang w:val="es-ES"/>
        </w:rPr>
        <w:t>en representación de la unidad familiar, y a los efectos de participación</w:t>
      </w:r>
      <w:r w:rsidR="000776DB" w:rsidRPr="00552218">
        <w:rPr>
          <w:lang w:val="es-ES"/>
        </w:rPr>
        <w:t xml:space="preserve"> en</w:t>
      </w:r>
      <w:r w:rsidRPr="00552218">
        <w:rPr>
          <w:lang w:val="es-ES"/>
        </w:rPr>
        <w:t xml:space="preserve"> </w:t>
      </w:r>
      <w:r w:rsidR="00052CC1" w:rsidRPr="000776DB">
        <w:rPr>
          <w:lang w:val="es-ES"/>
        </w:rPr>
        <w:t xml:space="preserve">las actividades programadas dentro del Plan Corresponsables 2025-2026: </w:t>
      </w:r>
      <w:r w:rsidRPr="000776DB">
        <w:rPr>
          <w:lang w:val="es-ES"/>
        </w:rPr>
        <w:t>_______________________________, promovido por el Ayuntamiento de __________________________,</w:t>
      </w:r>
      <w:r w:rsidR="000776DB">
        <w:rPr>
          <w:lang w:val="es-ES"/>
        </w:rPr>
        <w:t xml:space="preserve"> </w:t>
      </w:r>
    </w:p>
    <w:p w14:paraId="19E1A5CB" w14:textId="77777777" w:rsidR="004B73EB" w:rsidRDefault="004B73EB">
      <w:pPr>
        <w:rPr>
          <w:lang w:val="es-ES"/>
        </w:rPr>
      </w:pPr>
    </w:p>
    <w:p w14:paraId="2B4A26E2" w14:textId="74E54053" w:rsidR="00A06427" w:rsidRPr="000776DB" w:rsidRDefault="00943686">
      <w:pPr>
        <w:rPr>
          <w:lang w:val="es-ES"/>
        </w:rPr>
      </w:pPr>
      <w:r w:rsidRPr="000776DB">
        <w:rPr>
          <w:lang w:val="es-ES"/>
        </w:rPr>
        <w:t>DECLARA BAJO SU RESPONSABILIDAD:</w:t>
      </w:r>
    </w:p>
    <w:p w14:paraId="56C27B00" w14:textId="77777777" w:rsidR="00A06427" w:rsidRPr="000776DB" w:rsidRDefault="00A06427">
      <w:pPr>
        <w:rPr>
          <w:lang w:val="es-ES"/>
        </w:rPr>
      </w:pPr>
    </w:p>
    <w:p w14:paraId="7DF5931A" w14:textId="77777777" w:rsidR="00A06427" w:rsidRPr="000776DB" w:rsidRDefault="00943686">
      <w:pPr>
        <w:rPr>
          <w:lang w:val="es-ES"/>
        </w:rPr>
      </w:pPr>
      <w:r w:rsidRPr="000776DB">
        <w:rPr>
          <w:lang w:val="es-ES"/>
        </w:rPr>
        <w:t>1. Que la unidad familiar está compuesta por ____ personas, cuyos ingresos corresponden al ejercicio __________.</w:t>
      </w:r>
    </w:p>
    <w:p w14:paraId="5119400F" w14:textId="77777777" w:rsidR="00A06427" w:rsidRPr="000776DB" w:rsidRDefault="00A06427">
      <w:pPr>
        <w:rPr>
          <w:lang w:val="es-ES"/>
        </w:rPr>
      </w:pPr>
    </w:p>
    <w:p w14:paraId="50BB63C7" w14:textId="77777777" w:rsidR="00A06427" w:rsidRPr="000776DB" w:rsidRDefault="00943686">
      <w:pPr>
        <w:rPr>
          <w:lang w:val="es-ES"/>
        </w:rPr>
      </w:pPr>
      <w:r w:rsidRPr="000776DB">
        <w:rPr>
          <w:lang w:val="es-ES"/>
        </w:rPr>
        <w:t>2. Que el nivel de renta familiar anual asciende a la cantidad aproximada de:</w:t>
      </w:r>
    </w:p>
    <w:p w14:paraId="689132AB" w14:textId="4C01CD68" w:rsidR="00A06427" w:rsidRPr="000776DB" w:rsidRDefault="00943686">
      <w:pPr>
        <w:rPr>
          <w:lang w:val="es-ES"/>
        </w:rPr>
      </w:pPr>
      <w:r w:rsidRPr="000776DB">
        <w:rPr>
          <w:lang w:val="es-ES"/>
        </w:rPr>
        <w:t>☐ Menos de</w:t>
      </w:r>
      <w:r w:rsidR="00052CC1" w:rsidRPr="000776DB">
        <w:rPr>
          <w:lang w:val="es-ES"/>
        </w:rPr>
        <w:t xml:space="preserve"> 12450</w:t>
      </w:r>
      <w:r w:rsidRPr="000776DB">
        <w:rPr>
          <w:lang w:val="es-ES"/>
        </w:rPr>
        <w:t>€</w:t>
      </w:r>
    </w:p>
    <w:p w14:paraId="2551A66F" w14:textId="31BF36CF" w:rsidR="00A06427" w:rsidRPr="000776DB" w:rsidRDefault="00943686">
      <w:pPr>
        <w:rPr>
          <w:lang w:val="es-ES"/>
        </w:rPr>
      </w:pPr>
      <w:r w:rsidRPr="000776DB">
        <w:rPr>
          <w:lang w:val="es-ES"/>
        </w:rPr>
        <w:t>☐ Entre</w:t>
      </w:r>
      <w:r w:rsidR="00052CC1" w:rsidRPr="000776DB">
        <w:rPr>
          <w:lang w:val="es-ES"/>
        </w:rPr>
        <w:t xml:space="preserve"> 12450</w:t>
      </w:r>
      <w:r w:rsidRPr="000776DB">
        <w:rPr>
          <w:lang w:val="es-ES"/>
        </w:rPr>
        <w:t xml:space="preserve"> € y </w:t>
      </w:r>
      <w:r w:rsidR="00052CC1" w:rsidRPr="000776DB">
        <w:rPr>
          <w:lang w:val="es-ES"/>
        </w:rPr>
        <w:t>20200</w:t>
      </w:r>
      <w:r w:rsidRPr="000776DB">
        <w:rPr>
          <w:lang w:val="es-ES"/>
        </w:rPr>
        <w:t>€</w:t>
      </w:r>
    </w:p>
    <w:p w14:paraId="486AC1C5" w14:textId="62D30BAD" w:rsidR="00A06427" w:rsidRPr="000776DB" w:rsidRDefault="00943686">
      <w:pPr>
        <w:rPr>
          <w:lang w:val="es-ES"/>
        </w:rPr>
      </w:pPr>
      <w:r w:rsidRPr="000776DB">
        <w:rPr>
          <w:lang w:val="es-ES"/>
        </w:rPr>
        <w:t>☐ Entre</w:t>
      </w:r>
      <w:r w:rsidR="00052CC1" w:rsidRPr="000776DB">
        <w:rPr>
          <w:lang w:val="es-ES"/>
        </w:rPr>
        <w:t xml:space="preserve"> 20200</w:t>
      </w:r>
      <w:r w:rsidRPr="000776DB">
        <w:rPr>
          <w:lang w:val="es-ES"/>
        </w:rPr>
        <w:t xml:space="preserve"> € y</w:t>
      </w:r>
      <w:r w:rsidR="00052CC1" w:rsidRPr="000776DB">
        <w:rPr>
          <w:lang w:val="es-ES"/>
        </w:rPr>
        <w:t xml:space="preserve"> 35200</w:t>
      </w:r>
      <w:r w:rsidRPr="000776DB">
        <w:rPr>
          <w:lang w:val="es-ES"/>
        </w:rPr>
        <w:t xml:space="preserve"> €</w:t>
      </w:r>
    </w:p>
    <w:p w14:paraId="42988D6A" w14:textId="72875F7D" w:rsidR="00A06427" w:rsidRPr="000776DB" w:rsidRDefault="00943686">
      <w:pPr>
        <w:rPr>
          <w:lang w:val="es-ES"/>
        </w:rPr>
      </w:pPr>
      <w:r w:rsidRPr="000776DB">
        <w:rPr>
          <w:lang w:val="es-ES"/>
        </w:rPr>
        <w:t>☐ Más de</w:t>
      </w:r>
      <w:r w:rsidR="00052CC1" w:rsidRPr="000776DB">
        <w:rPr>
          <w:lang w:val="es-ES"/>
        </w:rPr>
        <w:t xml:space="preserve"> 35200</w:t>
      </w:r>
      <w:r w:rsidRPr="000776DB">
        <w:rPr>
          <w:lang w:val="es-ES"/>
        </w:rPr>
        <w:t>€</w:t>
      </w:r>
    </w:p>
    <w:p w14:paraId="7175F618" w14:textId="77777777" w:rsidR="00A06427" w:rsidRPr="000776DB" w:rsidRDefault="00A06427">
      <w:pPr>
        <w:rPr>
          <w:lang w:val="es-ES"/>
        </w:rPr>
      </w:pPr>
    </w:p>
    <w:p w14:paraId="64BD3DCF" w14:textId="77777777" w:rsidR="004B73EB" w:rsidRDefault="004B73EB">
      <w:pPr>
        <w:rPr>
          <w:lang w:val="es-ES"/>
        </w:rPr>
      </w:pPr>
    </w:p>
    <w:p w14:paraId="50D651C5" w14:textId="77777777" w:rsidR="004B73EB" w:rsidRDefault="004B73EB">
      <w:pPr>
        <w:rPr>
          <w:lang w:val="es-ES"/>
        </w:rPr>
      </w:pPr>
    </w:p>
    <w:p w14:paraId="6496847C" w14:textId="77777777" w:rsidR="004B73EB" w:rsidRDefault="004B73EB">
      <w:pPr>
        <w:rPr>
          <w:lang w:val="es-ES"/>
        </w:rPr>
      </w:pPr>
    </w:p>
    <w:p w14:paraId="556EE7B6" w14:textId="490BCBCE" w:rsidR="00A06427" w:rsidRPr="000776DB" w:rsidRDefault="00943686">
      <w:pPr>
        <w:rPr>
          <w:lang w:val="es-ES"/>
        </w:rPr>
      </w:pPr>
      <w:r w:rsidRPr="000776DB">
        <w:rPr>
          <w:lang w:val="es-ES"/>
        </w:rPr>
        <w:t>3. Que los datos económicos declarados son ciertos, completos y veraces, comprometiéndose a aportar la documentación acreditativa cuando le sea requerida.</w:t>
      </w:r>
    </w:p>
    <w:p w14:paraId="509EE352" w14:textId="77777777" w:rsidR="004B73EB" w:rsidRDefault="004B73EB">
      <w:pPr>
        <w:rPr>
          <w:lang w:val="es-ES"/>
        </w:rPr>
      </w:pPr>
    </w:p>
    <w:p w14:paraId="3A7EB05E" w14:textId="4AF914C7" w:rsidR="00A06427" w:rsidRPr="000776DB" w:rsidRDefault="00943686">
      <w:pPr>
        <w:rPr>
          <w:lang w:val="es-ES"/>
        </w:rPr>
      </w:pPr>
      <w:r w:rsidRPr="000776DB">
        <w:rPr>
          <w:lang w:val="es-ES"/>
        </w:rPr>
        <w:t>4. Que la unidad familiar pertenece a alguno de los colectivos prioritarios establecidos en la normativa del programa (marcar lo que proceda):</w:t>
      </w:r>
    </w:p>
    <w:p w14:paraId="373A1177" w14:textId="77777777" w:rsidR="00A06427" w:rsidRPr="000776DB" w:rsidRDefault="00943686">
      <w:pPr>
        <w:rPr>
          <w:lang w:val="es-ES"/>
        </w:rPr>
      </w:pPr>
      <w:r w:rsidRPr="000776DB">
        <w:rPr>
          <w:lang w:val="es-ES"/>
        </w:rPr>
        <w:t xml:space="preserve">☐ Familia </w:t>
      </w:r>
      <w:proofErr w:type="spellStart"/>
      <w:r w:rsidRPr="000776DB">
        <w:rPr>
          <w:lang w:val="es-ES"/>
        </w:rPr>
        <w:t>monomarental</w:t>
      </w:r>
      <w:proofErr w:type="spellEnd"/>
      <w:r w:rsidRPr="000776DB">
        <w:rPr>
          <w:lang w:val="es-ES"/>
        </w:rPr>
        <w:t xml:space="preserve"> o monoparental.</w:t>
      </w:r>
    </w:p>
    <w:p w14:paraId="49BCCF7B" w14:textId="77777777" w:rsidR="00A06427" w:rsidRPr="000776DB" w:rsidRDefault="00943686">
      <w:pPr>
        <w:rPr>
          <w:lang w:val="es-ES"/>
        </w:rPr>
      </w:pPr>
      <w:r w:rsidRPr="000776DB">
        <w:rPr>
          <w:lang w:val="es-ES"/>
        </w:rPr>
        <w:t>☐ Mujer víctima de violencia de género u otras formas de violencia contra las mujeres.</w:t>
      </w:r>
    </w:p>
    <w:p w14:paraId="6B7085EF" w14:textId="77777777" w:rsidR="00A06427" w:rsidRPr="000776DB" w:rsidRDefault="00943686">
      <w:pPr>
        <w:rPr>
          <w:lang w:val="es-ES"/>
        </w:rPr>
      </w:pPr>
      <w:r w:rsidRPr="000776DB">
        <w:rPr>
          <w:lang w:val="es-ES"/>
        </w:rPr>
        <w:t>☐ Persona con discapacidad.</w:t>
      </w:r>
    </w:p>
    <w:p w14:paraId="56CF2360" w14:textId="77777777" w:rsidR="00A06427" w:rsidRPr="000776DB" w:rsidRDefault="00943686">
      <w:pPr>
        <w:rPr>
          <w:lang w:val="es-ES"/>
        </w:rPr>
      </w:pPr>
      <w:r w:rsidRPr="000776DB">
        <w:rPr>
          <w:lang w:val="es-ES"/>
        </w:rPr>
        <w:t>☐ Persona o unidad familiar en riesgo de exclusión social.</w:t>
      </w:r>
    </w:p>
    <w:p w14:paraId="638CF5F6" w14:textId="77777777" w:rsidR="00A06427" w:rsidRPr="000776DB" w:rsidRDefault="00943686">
      <w:pPr>
        <w:rPr>
          <w:lang w:val="es-ES"/>
        </w:rPr>
      </w:pPr>
      <w:r w:rsidRPr="000776DB">
        <w:rPr>
          <w:lang w:val="es-ES"/>
        </w:rPr>
        <w:t>☐ Persona solicitante de asilo internacional o con estatuto de refugiado/a.</w:t>
      </w:r>
    </w:p>
    <w:p w14:paraId="31C4C146" w14:textId="77777777" w:rsidR="00A06427" w:rsidRPr="000776DB" w:rsidRDefault="00943686">
      <w:pPr>
        <w:rPr>
          <w:lang w:val="es-ES"/>
        </w:rPr>
      </w:pPr>
      <w:r w:rsidRPr="000776DB">
        <w:rPr>
          <w:lang w:val="es-ES"/>
        </w:rPr>
        <w:t>☐ Unidad familiar con responsabilidades de cuidado de familiares o personas dependientes a cargo.</w:t>
      </w:r>
    </w:p>
    <w:p w14:paraId="64376B47" w14:textId="77777777" w:rsidR="00A06427" w:rsidRPr="000776DB" w:rsidRDefault="00A06427">
      <w:pPr>
        <w:rPr>
          <w:lang w:val="es-ES"/>
        </w:rPr>
      </w:pPr>
    </w:p>
    <w:p w14:paraId="3D1B5C42" w14:textId="77777777" w:rsidR="00A06427" w:rsidRPr="000776DB" w:rsidRDefault="00943686">
      <w:pPr>
        <w:rPr>
          <w:lang w:val="es-ES"/>
        </w:rPr>
      </w:pPr>
      <w:r w:rsidRPr="000776DB">
        <w:rPr>
          <w:lang w:val="es-ES"/>
        </w:rPr>
        <w:t>5. Que conoce que la inexactitud, falsedad u omisión de los datos declarados puede dar lugar a la exclusión del servicio.</w:t>
      </w:r>
    </w:p>
    <w:p w14:paraId="5DAF252B" w14:textId="77777777" w:rsidR="00A06427" w:rsidRPr="000776DB" w:rsidRDefault="00A06427">
      <w:pPr>
        <w:rPr>
          <w:lang w:val="es-ES"/>
        </w:rPr>
      </w:pPr>
    </w:p>
    <w:p w14:paraId="2331D09E" w14:textId="77777777" w:rsidR="00A06427" w:rsidRPr="000776DB" w:rsidRDefault="00943686">
      <w:pPr>
        <w:rPr>
          <w:lang w:val="es-ES"/>
        </w:rPr>
      </w:pPr>
      <w:r w:rsidRPr="000776DB">
        <w:rPr>
          <w:lang w:val="es-ES"/>
        </w:rPr>
        <w:t>Y para que así conste, firmo la presente declaración responsable.</w:t>
      </w:r>
    </w:p>
    <w:p w14:paraId="491D09C0" w14:textId="77777777" w:rsidR="00A06427" w:rsidRPr="000776DB" w:rsidRDefault="00A06427">
      <w:pPr>
        <w:rPr>
          <w:lang w:val="es-ES"/>
        </w:rPr>
      </w:pPr>
    </w:p>
    <w:p w14:paraId="7A0BE81C" w14:textId="77777777" w:rsidR="00A06427" w:rsidRPr="000776DB" w:rsidRDefault="00943686">
      <w:pPr>
        <w:rPr>
          <w:lang w:val="es-ES"/>
        </w:rPr>
      </w:pPr>
      <w:r w:rsidRPr="000776DB">
        <w:rPr>
          <w:lang w:val="es-ES"/>
        </w:rPr>
        <w:t xml:space="preserve">En __________________________, a ____ </w:t>
      </w:r>
      <w:proofErr w:type="spellStart"/>
      <w:r w:rsidRPr="000776DB">
        <w:rPr>
          <w:lang w:val="es-ES"/>
        </w:rPr>
        <w:t>de</w:t>
      </w:r>
      <w:proofErr w:type="spellEnd"/>
      <w:r w:rsidRPr="000776DB">
        <w:rPr>
          <w:lang w:val="es-ES"/>
        </w:rPr>
        <w:t xml:space="preserve"> __________________ </w:t>
      </w:r>
      <w:proofErr w:type="spellStart"/>
      <w:r w:rsidRPr="000776DB">
        <w:rPr>
          <w:lang w:val="es-ES"/>
        </w:rPr>
        <w:t>de</w:t>
      </w:r>
      <w:proofErr w:type="spellEnd"/>
      <w:r w:rsidRPr="000776DB">
        <w:rPr>
          <w:lang w:val="es-ES"/>
        </w:rPr>
        <w:t xml:space="preserve"> ______.</w:t>
      </w:r>
    </w:p>
    <w:p w14:paraId="35D46073" w14:textId="77777777" w:rsidR="00A06427" w:rsidRPr="000776DB" w:rsidRDefault="00A06427">
      <w:pPr>
        <w:rPr>
          <w:lang w:val="es-ES"/>
        </w:rPr>
      </w:pPr>
    </w:p>
    <w:p w14:paraId="2F84F35F" w14:textId="77777777" w:rsidR="00A06427" w:rsidRPr="000776DB" w:rsidRDefault="00943686">
      <w:pPr>
        <w:rPr>
          <w:lang w:val="es-ES"/>
        </w:rPr>
      </w:pPr>
      <w:r w:rsidRPr="000776DB">
        <w:rPr>
          <w:lang w:val="es-ES"/>
        </w:rPr>
        <w:t>Firma de la persona declarante:</w:t>
      </w:r>
    </w:p>
    <w:p w14:paraId="1A7943F4" w14:textId="77777777" w:rsidR="00A06427" w:rsidRPr="000776DB" w:rsidRDefault="00A06427">
      <w:pPr>
        <w:rPr>
          <w:lang w:val="es-ES"/>
        </w:rPr>
      </w:pPr>
    </w:p>
    <w:p w14:paraId="3930A336" w14:textId="77777777" w:rsidR="00A06427" w:rsidRPr="00552218" w:rsidRDefault="00943686">
      <w:pPr>
        <w:rPr>
          <w:lang w:val="es-ES"/>
        </w:rPr>
      </w:pPr>
      <w:r w:rsidRPr="00552218">
        <w:rPr>
          <w:lang w:val="es-ES"/>
        </w:rPr>
        <w:t>_____________________________________</w:t>
      </w:r>
    </w:p>
    <w:p w14:paraId="5BFF6083" w14:textId="77777777" w:rsidR="000776DB" w:rsidRPr="00552218" w:rsidRDefault="000776DB">
      <w:pPr>
        <w:rPr>
          <w:lang w:val="es-ES"/>
        </w:rPr>
      </w:pPr>
    </w:p>
    <w:p w14:paraId="4F366AAE" w14:textId="77777777" w:rsidR="000776DB" w:rsidRDefault="000776DB" w:rsidP="000776DB">
      <w:pPr>
        <w:jc w:val="both"/>
        <w:rPr>
          <w:rFonts w:ascii="Arial" w:hAnsi="Arial" w:cs="Arial"/>
          <w:lang w:val="es-ES"/>
        </w:rPr>
      </w:pPr>
    </w:p>
    <w:sectPr w:rsidR="000776DB"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CBD9" w14:textId="77777777" w:rsidR="00943686" w:rsidRDefault="00943686" w:rsidP="00052CC1">
      <w:pPr>
        <w:spacing w:after="0" w:line="240" w:lineRule="auto"/>
      </w:pPr>
      <w:r>
        <w:separator/>
      </w:r>
    </w:p>
  </w:endnote>
  <w:endnote w:type="continuationSeparator" w:id="0">
    <w:p w14:paraId="3307FDED" w14:textId="77777777" w:rsidR="00943686" w:rsidRDefault="00943686" w:rsidP="00052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B65A3" w14:textId="77777777" w:rsidR="00943686" w:rsidRDefault="00943686" w:rsidP="00052CC1">
      <w:pPr>
        <w:spacing w:after="0" w:line="240" w:lineRule="auto"/>
      </w:pPr>
      <w:r>
        <w:separator/>
      </w:r>
    </w:p>
  </w:footnote>
  <w:footnote w:type="continuationSeparator" w:id="0">
    <w:p w14:paraId="502CC6D3" w14:textId="77777777" w:rsidR="00943686" w:rsidRDefault="00943686" w:rsidP="00052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EAB05" w14:textId="47357F71" w:rsidR="00052CC1" w:rsidRDefault="00052CC1">
    <w:pPr>
      <w:pStyle w:val="Encabezado"/>
    </w:pPr>
    <w:r>
      <w:rPr>
        <w:noProof/>
      </w:rPr>
      <w:drawing>
        <wp:inline distT="0" distB="0" distL="0" distR="0" wp14:anchorId="5CB66803" wp14:editId="100D95A9">
          <wp:extent cx="4581525" cy="48133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1004"/>
                  <a:stretch>
                    <a:fillRect/>
                  </a:stretch>
                </pic:blipFill>
                <pic:spPr bwMode="auto">
                  <a:xfrm>
                    <a:off x="0" y="0"/>
                    <a:ext cx="4581525" cy="48133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217668057">
    <w:abstractNumId w:val="8"/>
  </w:num>
  <w:num w:numId="2" w16cid:durableId="1473870349">
    <w:abstractNumId w:val="6"/>
  </w:num>
  <w:num w:numId="3" w16cid:durableId="1112481797">
    <w:abstractNumId w:val="5"/>
  </w:num>
  <w:num w:numId="4" w16cid:durableId="504513428">
    <w:abstractNumId w:val="4"/>
  </w:num>
  <w:num w:numId="5" w16cid:durableId="1441147638">
    <w:abstractNumId w:val="7"/>
  </w:num>
  <w:num w:numId="6" w16cid:durableId="108356665">
    <w:abstractNumId w:val="3"/>
  </w:num>
  <w:num w:numId="7" w16cid:durableId="1799759257">
    <w:abstractNumId w:val="2"/>
  </w:num>
  <w:num w:numId="8" w16cid:durableId="627903299">
    <w:abstractNumId w:val="1"/>
  </w:num>
  <w:num w:numId="9" w16cid:durableId="1672104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7308"/>
    <w:rsid w:val="00034616"/>
    <w:rsid w:val="00052CC1"/>
    <w:rsid w:val="0006063C"/>
    <w:rsid w:val="000776DB"/>
    <w:rsid w:val="0015074B"/>
    <w:rsid w:val="001D7B2B"/>
    <w:rsid w:val="0029639D"/>
    <w:rsid w:val="00326F90"/>
    <w:rsid w:val="004B73EB"/>
    <w:rsid w:val="00552218"/>
    <w:rsid w:val="005E7876"/>
    <w:rsid w:val="00943686"/>
    <w:rsid w:val="00A06427"/>
    <w:rsid w:val="00AA1D8D"/>
    <w:rsid w:val="00B47730"/>
    <w:rsid w:val="00C41F1C"/>
    <w:rsid w:val="00CB0664"/>
    <w:rsid w:val="00E2684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33B8917"/>
  <w14:defaultImageDpi w14:val="300"/>
  <w15:docId w15:val="{8E8534DB-9A3C-4EE3-96E9-D7735B938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5768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358</Words>
  <Characters>1969</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Concepción García Montañés</cp:lastModifiedBy>
  <cp:revision>4</cp:revision>
  <dcterms:created xsi:type="dcterms:W3CDTF">2026-01-20T11:21:00Z</dcterms:created>
  <dcterms:modified xsi:type="dcterms:W3CDTF">2026-02-11T10:39:00Z</dcterms:modified>
  <cp:category/>
</cp:coreProperties>
</file>